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0117C" w14:textId="77777777" w:rsidR="00732056" w:rsidRDefault="00000000">
      <w:pPr>
        <w:jc w:val="center"/>
      </w:pPr>
      <w:r>
        <w:t>Texas Police Department</w:t>
      </w:r>
      <w:r>
        <w:br/>
        <w:t>Property &amp; Evidence Division</w:t>
      </w:r>
      <w:r>
        <w:br/>
        <w:t>[Department Address]</w:t>
      </w:r>
      <w:r>
        <w:br/>
        <w:t>[City, TX ZIP Code]</w:t>
      </w:r>
      <w:r>
        <w:br/>
        <w:t>Phone: [Department Phone Number]</w:t>
      </w:r>
    </w:p>
    <w:p w14:paraId="1F2F89C8" w14:textId="12FE8AF9" w:rsidR="00710D57" w:rsidRDefault="00000000">
      <w:r>
        <w:rPr>
          <w:b/>
        </w:rPr>
        <w:t xml:space="preserve">Date: </w:t>
      </w:r>
      <w:r>
        <w:tab/>
      </w:r>
      <w:r>
        <w:tab/>
      </w:r>
    </w:p>
    <w:p w14:paraId="65BFE33F" w14:textId="77777777" w:rsidR="00710D57" w:rsidRDefault="00000000">
      <w:r>
        <w:t xml:space="preserve">Incident #: </w:t>
      </w:r>
    </w:p>
    <w:p w14:paraId="5C45A0B1" w14:textId="309F9EA7" w:rsidR="00732056" w:rsidRDefault="00000000">
      <w:r>
        <w:t>Recipient Nam</w:t>
      </w:r>
      <w:r w:rsidR="00710D57">
        <w:t>e</w:t>
      </w:r>
      <w:r>
        <w:br/>
        <w:t>Recipient Address</w:t>
      </w:r>
    </w:p>
    <w:p w14:paraId="76328F46" w14:textId="384A284D" w:rsidR="00732056" w:rsidRDefault="00000000">
      <w:r>
        <w:t>Dear [Mr./Ms.] [Last Name],</w:t>
      </w:r>
      <w:r>
        <w:br/>
      </w:r>
      <w:r>
        <w:br/>
        <w:t>This letter serves as official notification that the Texas Police Department currently holds the following property that may belong to you:</w:t>
      </w:r>
      <w:r>
        <w:br/>
      </w:r>
      <w:r>
        <w:br/>
        <w:t>DESCRIPTION</w:t>
      </w:r>
      <w:r>
        <w:tab/>
      </w:r>
      <w:r>
        <w:tab/>
        <w:t>ITEM#</w:t>
      </w:r>
      <w:r>
        <w:br/>
        <w:t>[Item Description 1</w:t>
      </w:r>
      <w:proofErr w:type="gramStart"/>
      <w:r>
        <w:t>]</w:t>
      </w:r>
      <w:r>
        <w:tab/>
      </w:r>
      <w:r>
        <w:tab/>
        <w:t>[</w:t>
      </w:r>
      <w:proofErr w:type="gramEnd"/>
      <w:r>
        <w:t>Item Number 1]</w:t>
      </w:r>
      <w:r>
        <w:br/>
      </w:r>
      <w:r>
        <w:br/>
        <w:t>You must call [Department Phone Number] to schedule an appointment for the release of your property. Property is released by appointment only, Monday through Thursday, 8:00 a.m. to 5:00 p.m., excluding city holidays.</w:t>
      </w:r>
      <w:r>
        <w:br/>
      </w:r>
      <w:r>
        <w:br/>
        <w:t>Please bring this notice and a valid government-issued photo ID to your scheduled appointment.</w:t>
      </w:r>
      <w:r>
        <w:br/>
      </w:r>
      <w:r>
        <w:br/>
        <w:t>If the property is not claimed within 90 days from the date of this notice, it will be disposed of in accordance with Texas Code of Criminal Procedure, Article 18.17.</w:t>
      </w:r>
      <w:r>
        <w:br/>
      </w:r>
      <w:r>
        <w:br/>
        <w:t>If you wish to authorize another person to claim this property on your behalf, you must provide a notarized statement granting them permission to act for you. The statement must include the individual’s name and a list of specific items they are authorized to collect. That person must also present a government-issued photo ID at the time of pick-up.</w:t>
      </w:r>
      <w:r>
        <w:br/>
      </w:r>
      <w:r>
        <w:br/>
        <w:t>THIS IS THE ONLY NOTIFICATION YOU WILL RECEIVE.</w:t>
      </w:r>
      <w:r>
        <w:br/>
      </w:r>
      <w:r>
        <w:br/>
        <w:t>If you have any questions, please contact me at [Phone Number] or [Email Address].</w:t>
      </w:r>
      <w:r>
        <w:br/>
      </w:r>
      <w:r>
        <w:br/>
        <w:t>Sincerely,</w:t>
      </w:r>
      <w:r>
        <w:br/>
      </w:r>
      <w:r>
        <w:br/>
        <w:t>[Name]</w:t>
      </w:r>
      <w:r>
        <w:br/>
        <w:t>Property/Evidence Technician</w:t>
      </w:r>
      <w:r>
        <w:br/>
        <w:t>Texas Police Department</w:t>
      </w:r>
    </w:p>
    <w:sectPr w:rsidR="0073205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6750429">
    <w:abstractNumId w:val="8"/>
  </w:num>
  <w:num w:numId="2" w16cid:durableId="1384408009">
    <w:abstractNumId w:val="6"/>
  </w:num>
  <w:num w:numId="3" w16cid:durableId="681975236">
    <w:abstractNumId w:val="5"/>
  </w:num>
  <w:num w:numId="4" w16cid:durableId="628129613">
    <w:abstractNumId w:val="4"/>
  </w:num>
  <w:num w:numId="5" w16cid:durableId="892732876">
    <w:abstractNumId w:val="7"/>
  </w:num>
  <w:num w:numId="6" w16cid:durableId="1392655626">
    <w:abstractNumId w:val="3"/>
  </w:num>
  <w:num w:numId="7" w16cid:durableId="1506675228">
    <w:abstractNumId w:val="2"/>
  </w:num>
  <w:num w:numId="8" w16cid:durableId="2029679025">
    <w:abstractNumId w:val="1"/>
  </w:num>
  <w:num w:numId="9" w16cid:durableId="101981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A3FED"/>
    <w:rsid w:val="0029639D"/>
    <w:rsid w:val="00326F90"/>
    <w:rsid w:val="00710D57"/>
    <w:rsid w:val="0073205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8758A1"/>
  <w14:defaultImageDpi w14:val="300"/>
  <w15:docId w15:val="{DFDB1931-345E-4B3F-A670-D6CAC101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1228</Characters>
  <Application>Microsoft Office Word</Application>
  <DocSecurity>0</DocSecurity>
  <Lines>42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Sarah Wilson</cp:lastModifiedBy>
  <cp:revision>2</cp:revision>
  <dcterms:created xsi:type="dcterms:W3CDTF">2025-10-21T15:27:00Z</dcterms:created>
  <dcterms:modified xsi:type="dcterms:W3CDTF">2025-10-21T15:27:00Z</dcterms:modified>
  <cp:category/>
</cp:coreProperties>
</file>